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30B" w:rsidRDefault="00FC58AF" w:rsidP="00643A94">
      <w:pPr>
        <w:pStyle w:val="SenderAddress"/>
      </w:pPr>
      <w:r>
        <w:fldChar w:fldCharType="begin"/>
      </w:r>
      <w:r>
        <w:instrText xml:space="preserve"> MACROBUTTON  DoFieldClick "[ nombre del remitente]" </w:instrText>
      </w:r>
      <w:r>
        <w:fldChar w:fldCharType="end"/>
      </w:r>
    </w:p>
    <w:p w:rsidR="00FD5F91" w:rsidRDefault="008B4A68" w:rsidP="00643A94">
      <w:pPr>
        <w:pStyle w:val="SenderAddress"/>
      </w:pPr>
      <w:r>
        <w:fldChar w:fldCharType="begin"/>
      </w:r>
      <w:r>
        <w:instrText xml:space="preserve"> MACROBUTTON  DoFieldClick [direccion] </w:instrText>
      </w:r>
      <w:r>
        <w:fldChar w:fldCharType="end"/>
      </w:r>
    </w:p>
    <w:p w:rsidR="00FD5F91" w:rsidRDefault="008B4A68" w:rsidP="00643A94">
      <w:pPr>
        <w:pStyle w:val="SenderAddress"/>
      </w:pPr>
      <w:r>
        <w:fldChar w:fldCharType="begin"/>
      </w:r>
      <w:r>
        <w:instrText xml:space="preserve"> MACROBUTTON  DoFieldClick "[ciudad, estado, código postal]" </w:instrText>
      </w:r>
      <w:r>
        <w:fldChar w:fldCharType="end"/>
      </w:r>
    </w:p>
    <w:p w:rsidR="00FC58AF" w:rsidRDefault="00FC58AF" w:rsidP="00FC58AF">
      <w:pPr>
        <w:pStyle w:val="SenderAddress"/>
      </w:pPr>
    </w:p>
    <w:p w:rsidR="00FC58AF" w:rsidRDefault="00FC58AF" w:rsidP="00FC58AF">
      <w:pPr>
        <w:pStyle w:val="SenderAddress"/>
      </w:pPr>
      <w:r>
        <w:fldChar w:fldCharType="begin"/>
      </w:r>
      <w:r>
        <w:instrText xml:space="preserve"> MACROBUTTON  DoFieldClick [fecha] </w:instrText>
      </w:r>
      <w:r>
        <w:fldChar w:fldCharType="end"/>
      </w:r>
    </w:p>
    <w:p w:rsidR="008B4A68" w:rsidRDefault="008B4A68" w:rsidP="00FD5F91">
      <w:pPr>
        <w:pStyle w:val="RecipientAddress"/>
      </w:pPr>
    </w:p>
    <w:p w:rsidR="00FD5F91" w:rsidRDefault="008B4A68" w:rsidP="00FD5F91">
      <w:pPr>
        <w:pStyle w:val="RecipientAddress"/>
      </w:pPr>
      <w:r>
        <w:fldChar w:fldCharType="begin"/>
      </w:r>
      <w:r>
        <w:instrText xml:space="preserve"> MACROBUTTON  DoFieldClick "[nombre del destinario]" </w:instrText>
      </w:r>
      <w:r>
        <w:fldChar w:fldCharType="end"/>
      </w:r>
    </w:p>
    <w:p w:rsidR="00FD5F91" w:rsidRDefault="00FC58AF" w:rsidP="00FD5F91">
      <w:pPr>
        <w:pStyle w:val="RecipientAddress"/>
      </w:pPr>
      <w:r>
        <w:fldChar w:fldCharType="begin"/>
      </w:r>
      <w:r>
        <w:instrText xml:space="preserve"> MACROBUTTON  DoFieldClick [Titúlo] </w:instrText>
      </w:r>
      <w:r>
        <w:fldChar w:fldCharType="end"/>
      </w:r>
    </w:p>
    <w:p w:rsidR="009A462A" w:rsidRPr="00D67217" w:rsidRDefault="00FC58AF" w:rsidP="009A462A">
      <w:pPr>
        <w:pStyle w:val="RecipientAddress"/>
      </w:pPr>
      <w:r>
        <w:fldChar w:fldCharType="begin"/>
      </w:r>
      <w:r>
        <w:instrText xml:space="preserve"> MACROBUTTON  DoFieldClick companía] </w:instrText>
      </w:r>
      <w:r>
        <w:fldChar w:fldCharType="end"/>
      </w:r>
    </w:p>
    <w:p w:rsidR="00FD5F91" w:rsidRDefault="00FC58AF" w:rsidP="00FD5F91">
      <w:pPr>
        <w:pStyle w:val="RecipientAddress"/>
      </w:pPr>
      <w:r>
        <w:fldChar w:fldCharType="begin"/>
      </w:r>
      <w:r>
        <w:instrText xml:space="preserve"> MACROBUTTON  DoFieldClick [dirección] </w:instrText>
      </w:r>
      <w:r>
        <w:fldChar w:fldCharType="end"/>
      </w:r>
    </w:p>
    <w:p w:rsidR="00FD5F91" w:rsidRDefault="00FC58AF" w:rsidP="00FD5F91">
      <w:pPr>
        <w:pStyle w:val="RecipientAddress"/>
      </w:pPr>
      <w:r>
        <w:fldChar w:fldCharType="begin"/>
      </w:r>
      <w:r>
        <w:instrText xml:space="preserve"> MACROBUTTON  DoFieldClick [país] </w:instrText>
      </w:r>
      <w:r>
        <w:fldChar w:fldCharType="end"/>
      </w:r>
    </w:p>
    <w:p w:rsidR="00D27A70" w:rsidRDefault="002D436F" w:rsidP="00852CDA">
      <w:pPr>
        <w:pStyle w:val="Salutation"/>
      </w:pPr>
      <w:r>
        <w:t xml:space="preserve">Estimado </w:t>
      </w:r>
      <w:r w:rsidR="00FC58AF">
        <w:fldChar w:fldCharType="begin"/>
      </w:r>
      <w:r w:rsidR="00FC58AF">
        <w:instrText xml:space="preserve"> MACROBUTTON  DoFieldClick "[nombre del destinario]" </w:instrText>
      </w:r>
      <w:r w:rsidR="00FC58AF">
        <w:fldChar w:fldCharType="end"/>
      </w:r>
      <w:r w:rsidR="00D27A70">
        <w:t>:</w:t>
      </w:r>
    </w:p>
    <w:p w:rsidR="00D204FE" w:rsidRDefault="002D436F" w:rsidP="00D204FE">
      <w:pPr>
        <w:pStyle w:val="BodyText"/>
      </w:pPr>
      <w:r>
        <w:t>Escribe bien usando</w:t>
      </w:r>
      <w:r w:rsidR="00FC58AF">
        <w:t xml:space="preserve"> oraciones completas, vocabulario</w:t>
      </w:r>
      <w:r>
        <w:t xml:space="preserve"> nuevo y de manera formal</w:t>
      </w:r>
      <w:r w:rsidR="00D204FE">
        <w:t>.</w:t>
      </w:r>
    </w:p>
    <w:p w:rsidR="00D204FE" w:rsidRDefault="002D436F" w:rsidP="00D204FE">
      <w:pPr>
        <w:pStyle w:val="BodyText"/>
      </w:pPr>
      <w:r>
        <w:t xml:space="preserve">Utiliza </w:t>
      </w:r>
      <w:r w:rsidR="008B4A68">
        <w:t>párrafos</w:t>
      </w:r>
      <w:r>
        <w:t xml:space="preserve"> y puntuación</w:t>
      </w:r>
      <w:r w:rsidR="00FC58AF" w:rsidRPr="00FC58AF">
        <w:t xml:space="preserve"> </w:t>
      </w:r>
      <w:r w:rsidR="00FC58AF">
        <w:t>correctamente</w:t>
      </w:r>
      <w:r>
        <w:t xml:space="preserve">.  </w:t>
      </w:r>
      <w:r w:rsidR="008B4A68">
        <w:t xml:space="preserve"> Muestra tu comprensión de la situación de los indígenas en Perú.  Usa vocabulario nuevo pero que entiendes.  Debes incluir usos de la </w:t>
      </w:r>
      <w:r w:rsidR="00FC58AF">
        <w:t>gramática</w:t>
      </w:r>
      <w:r w:rsidR="008B4A68">
        <w:t xml:space="preserve"> avanzada: subjuntivo, condicional, perfectos, voz pasiva.</w:t>
      </w:r>
    </w:p>
    <w:p w:rsidR="00D204FE" w:rsidRDefault="008B4A68" w:rsidP="00D204FE">
      <w:pPr>
        <w:pStyle w:val="BodyText"/>
      </w:pPr>
      <w:r>
        <w:t>Recibirás una nota basada en la información, las convenciones, la voz</w:t>
      </w:r>
      <w:r w:rsidR="00D204FE">
        <w:t>.</w:t>
      </w:r>
      <w:r>
        <w:t xml:space="preserve">  </w:t>
      </w:r>
    </w:p>
    <w:p w:rsidR="00FC58AF" w:rsidRDefault="00FC58AF" w:rsidP="00FD5F91">
      <w:pPr>
        <w:pStyle w:val="Closing"/>
      </w:pPr>
    </w:p>
    <w:p w:rsidR="008B4A68" w:rsidRDefault="002D436F" w:rsidP="00FD5F91">
      <w:pPr>
        <w:pStyle w:val="Closing"/>
      </w:pPr>
      <w:r>
        <w:t>Cordialmente</w:t>
      </w:r>
      <w:r w:rsidR="00D27A70">
        <w:t>,</w:t>
      </w:r>
      <w:r w:rsidR="008B4A68">
        <w:t xml:space="preserve">  </w:t>
      </w:r>
    </w:p>
    <w:p w:rsidR="00FD5F91" w:rsidRDefault="00FC58AF" w:rsidP="00FD5F91">
      <w:pPr>
        <w:pStyle w:val="Signature"/>
      </w:pPr>
      <w:r>
        <w:fldChar w:fldCharType="begin"/>
      </w:r>
      <w:r>
        <w:instrText xml:space="preserve"> MACROBUTTON  DoFieldClick "[nombre del remitente]" </w:instrText>
      </w:r>
      <w:r>
        <w:fldChar w:fldCharType="end"/>
      </w:r>
    </w:p>
    <w:p w:rsidR="00CF13D7" w:rsidRDefault="00CF13D7" w:rsidP="00FD5F91">
      <w:pPr>
        <w:pStyle w:val="Signature"/>
      </w:pPr>
    </w:p>
    <w:sectPr w:rsidR="00CF13D7" w:rsidSect="00CF13D7">
      <w:headerReference w:type="default" r:id="rId7"/>
      <w:pgSz w:w="12240" w:h="15840" w:code="1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4A68" w:rsidRDefault="008B4A68">
      <w:r>
        <w:separator/>
      </w:r>
    </w:p>
  </w:endnote>
  <w:endnote w:type="continuationSeparator" w:id="0">
    <w:p w:rsidR="008B4A68" w:rsidRDefault="008B4A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4A68" w:rsidRDefault="008B4A68">
      <w:r>
        <w:separator/>
      </w:r>
    </w:p>
  </w:footnote>
  <w:footnote w:type="continuationSeparator" w:id="0">
    <w:p w:rsidR="008B4A68" w:rsidRDefault="008B4A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A68" w:rsidRPr="000B7DA8" w:rsidRDefault="008B4A68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fldSimple w:instr="CREATEDATE  \@ &quot;MMMM d, yyyy&quot;  \* MERGEFORMAT">
      <w:r>
        <w:rPr>
          <w:noProof/>
        </w:rPr>
        <w:t>February 25, 2010</w:t>
      </w:r>
    </w:fldSimple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2</w:t>
    </w:r>
    <w:r w:rsidRPr="000B7DA8">
      <w:rPr>
        <w:rStyle w:val="PageNumber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036E64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82858B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05256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FF44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E96A95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E814B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F5ACA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5102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0048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D767A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5"/>
  <w:proofState w:spelling="clean" w:grammar="clean"/>
  <w:attachedTemplate r:id="rId1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20E3"/>
    <w:rsid w:val="000B7DA8"/>
    <w:rsid w:val="000F2F1D"/>
    <w:rsid w:val="0013733D"/>
    <w:rsid w:val="00165240"/>
    <w:rsid w:val="001B0EB0"/>
    <w:rsid w:val="001C39C4"/>
    <w:rsid w:val="001C3B37"/>
    <w:rsid w:val="001D185A"/>
    <w:rsid w:val="00204EBD"/>
    <w:rsid w:val="0021430B"/>
    <w:rsid w:val="00242649"/>
    <w:rsid w:val="00255735"/>
    <w:rsid w:val="00267CC0"/>
    <w:rsid w:val="00272AE7"/>
    <w:rsid w:val="002D436F"/>
    <w:rsid w:val="002F341B"/>
    <w:rsid w:val="00333A3F"/>
    <w:rsid w:val="003A65CF"/>
    <w:rsid w:val="004029BF"/>
    <w:rsid w:val="00422D2C"/>
    <w:rsid w:val="00452DEA"/>
    <w:rsid w:val="004B5B67"/>
    <w:rsid w:val="00517A98"/>
    <w:rsid w:val="00530AAD"/>
    <w:rsid w:val="00575B10"/>
    <w:rsid w:val="005B2344"/>
    <w:rsid w:val="005F4F00"/>
    <w:rsid w:val="0061751D"/>
    <w:rsid w:val="006308D8"/>
    <w:rsid w:val="00643A94"/>
    <w:rsid w:val="00650B2F"/>
    <w:rsid w:val="006F02C2"/>
    <w:rsid w:val="007334AD"/>
    <w:rsid w:val="007347D7"/>
    <w:rsid w:val="00744147"/>
    <w:rsid w:val="00767097"/>
    <w:rsid w:val="007834BF"/>
    <w:rsid w:val="007C2960"/>
    <w:rsid w:val="007C5AA9"/>
    <w:rsid w:val="007D03C5"/>
    <w:rsid w:val="007F303E"/>
    <w:rsid w:val="00852CDA"/>
    <w:rsid w:val="00876FF3"/>
    <w:rsid w:val="008B4A68"/>
    <w:rsid w:val="008C0A78"/>
    <w:rsid w:val="009321DF"/>
    <w:rsid w:val="00956F81"/>
    <w:rsid w:val="00981E11"/>
    <w:rsid w:val="009A462A"/>
    <w:rsid w:val="009E1724"/>
    <w:rsid w:val="009F2F6E"/>
    <w:rsid w:val="009F34DD"/>
    <w:rsid w:val="00A46190"/>
    <w:rsid w:val="00AE27A5"/>
    <w:rsid w:val="00B26817"/>
    <w:rsid w:val="00B76823"/>
    <w:rsid w:val="00BB20E3"/>
    <w:rsid w:val="00BD0BBB"/>
    <w:rsid w:val="00C833FF"/>
    <w:rsid w:val="00CC2ADC"/>
    <w:rsid w:val="00CE2C65"/>
    <w:rsid w:val="00CF13D7"/>
    <w:rsid w:val="00D12684"/>
    <w:rsid w:val="00D204FE"/>
    <w:rsid w:val="00D27A70"/>
    <w:rsid w:val="00EA5EAF"/>
    <w:rsid w:val="00F07C74"/>
    <w:rsid w:val="00FC58AF"/>
    <w:rsid w:val="00FD0588"/>
    <w:rsid w:val="00FD5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12684"/>
    <w:rPr>
      <w:sz w:val="24"/>
      <w:szCs w:val="24"/>
      <w:lang w:val="es-ES_tradnl"/>
    </w:rPr>
  </w:style>
  <w:style w:type="paragraph" w:styleId="Heading1">
    <w:name w:val="heading 1"/>
    <w:basedOn w:val="Normal"/>
    <w:next w:val="Normal"/>
    <w:qFormat/>
    <w:rsid w:val="00D126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nderAddress">
    <w:name w:val="Sender Address"/>
    <w:basedOn w:val="Normal"/>
    <w:rsid w:val="00981E11"/>
  </w:style>
  <w:style w:type="paragraph" w:styleId="Date">
    <w:name w:val="Date"/>
    <w:basedOn w:val="Normal"/>
    <w:next w:val="Normal"/>
    <w:rsid w:val="00981E11"/>
    <w:pPr>
      <w:spacing w:after="480"/>
    </w:pPr>
  </w:style>
  <w:style w:type="paragraph" w:customStyle="1" w:styleId="RecipientAddress">
    <w:name w:val="Recipient Address"/>
    <w:basedOn w:val="Normal"/>
    <w:rsid w:val="00852CDA"/>
  </w:style>
  <w:style w:type="paragraph" w:styleId="Salutation">
    <w:name w:val="Salutation"/>
    <w:basedOn w:val="Normal"/>
    <w:next w:val="Normal"/>
    <w:rsid w:val="00852CDA"/>
    <w:pPr>
      <w:spacing w:before="480" w:after="240"/>
    </w:pPr>
  </w:style>
  <w:style w:type="paragraph" w:styleId="Closing">
    <w:name w:val="Closing"/>
    <w:basedOn w:val="Normal"/>
    <w:rsid w:val="00981E11"/>
    <w:pPr>
      <w:spacing w:after="960"/>
    </w:pPr>
  </w:style>
  <w:style w:type="paragraph" w:styleId="Signature">
    <w:name w:val="Signature"/>
    <w:basedOn w:val="Normal"/>
    <w:rsid w:val="00981E11"/>
  </w:style>
  <w:style w:type="paragraph" w:customStyle="1" w:styleId="ccEnclosure">
    <w:name w:val="cc:/Enclosure"/>
    <w:basedOn w:val="Normal"/>
    <w:rsid w:val="00CF13D7"/>
    <w:pPr>
      <w:tabs>
        <w:tab w:val="left" w:pos="1440"/>
      </w:tabs>
      <w:spacing w:before="240" w:after="240"/>
      <w:ind w:left="1440" w:hanging="1440"/>
    </w:pPr>
  </w:style>
  <w:style w:type="paragraph" w:styleId="BodyText">
    <w:name w:val="Body Text"/>
    <w:basedOn w:val="Normal"/>
    <w:rsid w:val="00D12684"/>
    <w:pPr>
      <w:spacing w:after="240"/>
    </w:pPr>
  </w:style>
  <w:style w:type="paragraph" w:styleId="BalloonText">
    <w:name w:val="Balloon Text"/>
    <w:basedOn w:val="Normal"/>
    <w:semiHidden/>
    <w:rsid w:val="007834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0B7DA8"/>
    <w:pPr>
      <w:tabs>
        <w:tab w:val="center" w:pos="4320"/>
        <w:tab w:val="right" w:pos="8640"/>
      </w:tabs>
      <w:spacing w:after="480"/>
    </w:pPr>
  </w:style>
  <w:style w:type="paragraph" w:styleId="Footer">
    <w:name w:val="footer"/>
    <w:basedOn w:val="Normal"/>
    <w:rsid w:val="00CF13D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B7D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Application%20Data\Microsoft\Templates\Apology%20for%20poor%20servic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Apology for poor service.dot</Template>
  <TotalTime>23</TotalTime>
  <Pages>1</Pages>
  <Words>82</Words>
  <Characters>874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Microsoft Corporation</Company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janetrowe</dc:creator>
  <cp:keywords/>
  <dc:description/>
  <cp:lastModifiedBy>janetrowe</cp:lastModifiedBy>
  <cp:revision>2</cp:revision>
  <cp:lastPrinted>2002-01-24T23:21:00Z</cp:lastPrinted>
  <dcterms:created xsi:type="dcterms:W3CDTF">2010-02-25T18:41:00Z</dcterms:created>
  <dcterms:modified xsi:type="dcterms:W3CDTF">2010-02-25T19:21:00Z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TC060860461033</vt:lpwstr>
  </property>
</Properties>
</file>